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384313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Красноярский край</w:t>
      </w:r>
      <w:bookmarkEnd w:id="1"/>
      <w:r>
        <w:rPr>
          <w:rFonts w:ascii="Times New Roman" w:hAnsi="Times New Roman"/>
          <w:b/>
          <w:i w:val="false"/>
          <w:color w:val="000000"/>
          <w:sz w:val="28"/>
        </w:rPr>
        <w:t xml:space="preserve"> </w:t>
      </w:r>
    </w:p>
    <w:p>
      <w:pPr>
        <w:spacing w:before="0" w:after="0" w:line="408"/>
        <w:ind w:left="120"/>
        <w:jc w:val="center"/>
      </w:pPr>
      <w:bookmarkStart w:name="f11d21d1-8bec-4df3-85d2-f4d0bca3e7ae" w:id="2"/>
      <w:r>
        <w:rPr>
          <w:rFonts w:ascii="Times New Roman" w:hAnsi="Times New Roman"/>
          <w:b/>
          <w:i w:val="false"/>
          <w:color w:val="000000"/>
          <w:sz w:val="28"/>
        </w:rPr>
        <w:t>Богучанский муниципальный район</w:t>
      </w:r>
      <w:bookmarkEnd w:id="2"/>
    </w:p>
    <w:p>
      <w:pPr>
        <w:spacing w:before="0" w:after="0" w:line="408"/>
        <w:ind w:left="120"/>
        <w:jc w:val="center"/>
      </w:pPr>
      <w:r>
        <w:rPr>
          <w:rFonts w:ascii="Times New Roman" w:hAnsi="Times New Roman"/>
          <w:b/>
          <w:i w:val="false"/>
          <w:color w:val="000000"/>
          <w:sz w:val="28"/>
        </w:rPr>
        <w:t>МКОУ Хребтовская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Соколова М.В.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57/2</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Пашко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57/2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3167048)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поселок Хребтовый</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p>
    <w:p>
      <w:pPr>
        <w:spacing w:before="0" w:after="0"/>
        <w:ind w:left="120"/>
        <w:jc w:val="left"/>
      </w:pPr>
    </w:p>
    <w:bookmarkStart w:name="block-23843131" w:id="5"/>
    <w:p>
      <w:pPr>
        <w:sectPr>
          <w:pgSz w:w="11906" w:h="16383" w:orient="portrait"/>
        </w:sectPr>
      </w:pPr>
    </w:p>
    <w:bookmarkEnd w:id="5"/>
    <w:bookmarkEnd w:id="0"/>
    <w:bookmarkStart w:name="block-23843132"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23843132" w:id="8"/>
    <w:p>
      <w:pPr>
        <w:sectPr>
          <w:pgSz w:w="11906" w:h="16383" w:orient="portrait"/>
        </w:sectPr>
      </w:pPr>
    </w:p>
    <w:bookmarkEnd w:id="8"/>
    <w:bookmarkEnd w:id="6"/>
    <w:bookmarkStart w:name="block-23843130"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3843130" w:id="91"/>
    <w:p>
      <w:pPr>
        <w:sectPr>
          <w:pgSz w:w="11906" w:h="16383" w:orient="portrait"/>
        </w:sectPr>
      </w:pPr>
    </w:p>
    <w:bookmarkEnd w:id="91"/>
    <w:bookmarkEnd w:id="9"/>
    <w:bookmarkStart w:name="block-23843134"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23843134" w:id="93"/>
    <w:p>
      <w:pPr>
        <w:sectPr>
          <w:pgSz w:w="11906" w:h="16383" w:orient="portrait"/>
        </w:sectPr>
      </w:pPr>
    </w:p>
    <w:bookmarkEnd w:id="93"/>
    <w:bookmarkEnd w:id="92"/>
    <w:bookmarkStart w:name="block-23843133"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7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23843133" w:id="95"/>
    <w:p>
      <w:pPr>
        <w:sectPr>
          <w:pgSz w:w="16383" w:h="11906" w:orient="landscape"/>
        </w:sectPr>
      </w:pPr>
    </w:p>
    <w:bookmarkEnd w:id="95"/>
    <w:bookmarkEnd w:id="94"/>
    <w:bookmarkStart w:name="block-23843137"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8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2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3843137" w:id="97"/>
    <w:p>
      <w:pPr>
        <w:sectPr>
          <w:pgSz w:w="16383" w:h="11906" w:orient="landscape"/>
        </w:sectPr>
      </w:pPr>
    </w:p>
    <w:bookmarkEnd w:id="97"/>
    <w:bookmarkEnd w:id="96"/>
    <w:bookmarkStart w:name="block-23843135"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6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63"/>
        <w:gridCol w:w="2720"/>
        <w:gridCol w:w="1168"/>
        <w:gridCol w:w="2162"/>
        <w:gridCol w:w="2305"/>
        <w:gridCol w:w="1774"/>
        <w:gridCol w:w="2802"/>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92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5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20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9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61" w:type="dxa"/>
            <w:tcBorders/>
            <w:tcMar>
              <w:top w:w="50" w:type="dxa"/>
              <w:left w:w="100" w:type="dxa"/>
            </w:tcMar>
            <w:vAlign w:val="center"/>
          </w:tcPr>
          <w:p>
            <w:pPr>
              <w:spacing w:before="0" w:after="0"/>
              <w:ind w:left="135"/>
              <w:jc w:val="left"/>
            </w:pP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25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61" w:type="dxa"/>
            <w:tcBorders/>
            <w:tcMar>
              <w:top w:w="50" w:type="dxa"/>
              <w:left w:w="100" w:type="dxa"/>
            </w:tcMar>
            <w:vAlign w:val="center"/>
          </w:tcPr>
          <w:p>
            <w:pPr>
              <w:spacing w:before="0" w:after="0"/>
              <w:ind w:left="135"/>
              <w:jc w:val="left"/>
            </w:pP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61" w:type="dxa"/>
            <w:tcBorders/>
            <w:tcMar>
              <w:top w:w="50" w:type="dxa"/>
              <w:left w:w="100" w:type="dxa"/>
            </w:tcMar>
            <w:vAlign w:val="center"/>
          </w:tcPr>
          <w:p>
            <w:pPr>
              <w:spacing w:before="0" w:after="0"/>
              <w:ind w:left="135"/>
              <w:jc w:val="left"/>
            </w:pPr>
          </w:p>
        </w:tc>
      </w:tr>
      <w:tr>
        <w:trPr>
          <w:trHeight w:val="28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2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4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312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61" w:type="dxa"/>
            <w:tcBorders/>
            <w:tcMar>
              <w:top w:w="50" w:type="dxa"/>
              <w:left w:w="100" w:type="dxa"/>
            </w:tcMar>
            <w:vAlign w:val="center"/>
          </w:tcPr>
          <w:p>
            <w:pPr>
              <w:spacing w:before="0" w:after="0"/>
              <w:ind w:left="135"/>
              <w:jc w:val="left"/>
            </w:pP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2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2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7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3843135" w:id="99"/>
    <w:p>
      <w:pPr>
        <w:sectPr>
          <w:pgSz w:w="16383" w:h="11906" w:orient="landscape"/>
        </w:sectPr>
      </w:pPr>
    </w:p>
    <w:bookmarkEnd w:id="99"/>
    <w:bookmarkEnd w:id="98"/>
    <w:bookmarkStart w:name="block-23843136"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ffad5d6-e7c5-4217-a5f0-770d8e0e87a8" w:id="101"/>
      <w:r>
        <w:rPr>
          <w:rFonts w:ascii="Times New Roman" w:hAnsi="Times New Roman"/>
          <w:b w:val="false"/>
          <w:i w:val="false"/>
          <w:color w:val="000000"/>
          <w:sz w:val="28"/>
        </w:rPr>
        <w:t>• Литературное чтение (в 2 частях), 4 класс/ Климанова Л.Ф., Горецкий В.Г., Голованова М.В. и другие, Акционерное общество «Издательство «Просвещение»</w:t>
      </w:r>
      <w:bookmarkEnd w:id="101"/>
    </w:p>
    <w:p>
      <w:pPr>
        <w:spacing w:before="0" w:after="0" w:line="480"/>
        <w:ind w:left="120"/>
        <w:jc w:val="left"/>
      </w:pPr>
      <w:bookmarkStart w:name="e8cabfe5-5c2d-474f-8f51-6f2eb647c0e5" w:id="102"/>
      <w:r>
        <w:rPr>
          <w:rFonts w:ascii="Times New Roman" w:hAnsi="Times New Roman"/>
          <w:b w:val="false"/>
          <w:i w:val="false"/>
          <w:color w:val="000000"/>
          <w:sz w:val="28"/>
        </w:rPr>
        <w:t>Вариант 2</w:t>
      </w:r>
      <w:bookmarkEnd w:id="102"/>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455677a-27ca-4068-ae57-28f9d9f99a29" w:id="103"/>
      <w:r>
        <w:rPr>
          <w:rFonts w:ascii="Times New Roman" w:hAnsi="Times New Roman"/>
          <w:b w:val="false"/>
          <w:i w:val="false"/>
          <w:color w:val="000000"/>
          <w:sz w:val="28"/>
        </w:rPr>
        <w:t>Рабочая программа по литературному чтению к учебнику Климанова Л.Ф., Горецкий В.Г., Голованова М.В. и другие, Литературное чтение</w:t>
      </w:r>
      <w:bookmarkEnd w:id="103"/>
      <w:r>
        <w:rPr>
          <w:sz w:val="28"/>
        </w:rPr>
        <w:br/>
      </w:r>
      <w:bookmarkStart w:name="d455677a-27ca-4068-ae57-28f9d9f99a29" w:id="104"/>
      <w:r>
        <w:rPr>
          <w:rFonts w:ascii="Times New Roman" w:hAnsi="Times New Roman"/>
          <w:b w:val="false"/>
          <w:i w:val="false"/>
          <w:color w:val="000000"/>
          <w:sz w:val="28"/>
        </w:rPr>
        <w:t xml:space="preserve"> (в 2 частях). Учебник. 4 класс. Акционерное общество «Издательство «Просвещение»;</w:t>
      </w:r>
      <w:bookmarkEnd w:id="104"/>
      <w:r>
        <w:rPr>
          <w:sz w:val="28"/>
        </w:rPr>
        <w:br/>
      </w:r>
      <w:bookmarkStart w:name="d455677a-27ca-4068-ae57-28f9d9f99a29" w:id="105"/>
      <w:r>
        <w:rPr>
          <w:rFonts w:ascii="Times New Roman" w:hAnsi="Times New Roman"/>
          <w:b w:val="false"/>
          <w:i w:val="false"/>
          <w:color w:val="000000"/>
          <w:sz w:val="28"/>
        </w:rPr>
        <w:t xml:space="preserve"> Методические рекомендации литературное чтение Н.А. Стефаненко издательство "Просвещение"</w:t>
      </w:r>
      <w:bookmarkEnd w:id="105"/>
      <w:r>
        <w:rPr>
          <w:sz w:val="28"/>
        </w:rPr>
        <w:br/>
      </w:r>
      <w:bookmarkStart w:name="d455677a-27ca-4068-ae57-28f9d9f99a29" w:id="106"/>
      <w:bookmarkEnd w:id="106"/>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ad47bee-61c2-4353-b0fd-07c1eef54e3f" w:id="107"/>
      <w:r>
        <w:rPr>
          <w:rFonts w:ascii="Times New Roman" w:hAnsi="Times New Roman"/>
          <w:b w:val="false"/>
          <w:i w:val="false"/>
          <w:color w:val="000000"/>
          <w:sz w:val="28"/>
        </w:rPr>
        <w:t>https://m.edsoo.ru/f2a0c00e</w:t>
      </w:r>
      <w:bookmarkEnd w:id="107"/>
      <w:r>
        <w:rPr>
          <w:sz w:val="28"/>
        </w:rPr>
        <w:br/>
      </w:r>
      <w:bookmarkStart w:name="ead47bee-61c2-4353-b0fd-07c1eef54e3f" w:id="108"/>
      <w:r>
        <w:rPr>
          <w:rFonts w:ascii="Times New Roman" w:hAnsi="Times New Roman"/>
          <w:b w:val="false"/>
          <w:i w:val="false"/>
          <w:color w:val="000000"/>
          <w:sz w:val="28"/>
        </w:rPr>
        <w:t xml:space="preserve"> https://m.edsoo.ru/f2a0c45a</w:t>
      </w:r>
      <w:bookmarkEnd w:id="108"/>
      <w:r>
        <w:rPr>
          <w:sz w:val="28"/>
        </w:rPr>
        <w:br/>
      </w:r>
      <w:bookmarkStart w:name="ead47bee-61c2-4353-b0fd-07c1eef54e3f" w:id="109"/>
      <w:r>
        <w:rPr>
          <w:rFonts w:ascii="Times New Roman" w:hAnsi="Times New Roman"/>
          <w:b w:val="false"/>
          <w:i w:val="false"/>
          <w:color w:val="000000"/>
          <w:sz w:val="28"/>
        </w:rPr>
        <w:t xml:space="preserve"> https://uchi.ru/</w:t>
      </w:r>
      <w:bookmarkEnd w:id="109"/>
    </w:p>
    <w:bookmarkStart w:name="block-23843136" w:id="110"/>
    <w:p>
      <w:pPr>
        <w:sectPr>
          <w:pgSz w:w="11906" w:h="16383" w:orient="portrait"/>
        </w:sectPr>
      </w:pPr>
    </w:p>
    <w:bookmarkEnd w:id="110"/>
    <w:bookmarkEnd w:id="100"/>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